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Identifiant(s) de(s) ressource(s)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Liste des ID des ressources pour lesquels le demandeur a besoin d'obtenir plus de détails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B54B83-0882-45A1-B10F-2E3B0CCEFC4F}"/>
</file>

<file path=customXml/itemProps3.xml><?xml version="1.0" encoding="utf-8"?>
<ds:datastoreItem xmlns:ds="http://schemas.openxmlformats.org/officeDocument/2006/customXml" ds:itemID="{AAD7B96F-EC30-4FFC-9A0D-3F96A4B9CD26}"/>
</file>

<file path=customXml/itemProps4.xml><?xml version="1.0" encoding="utf-8"?>
<ds:datastoreItem xmlns:ds="http://schemas.openxmlformats.org/officeDocument/2006/customXml" ds:itemID="{C36A054D-C915-4BC8-929F-CB71601AF3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